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6E9" w:rsidRPr="004740CA" w:rsidRDefault="004740CA" w:rsidP="004740CA">
      <w:pPr>
        <w:pStyle w:val="Tytu"/>
        <w:tabs>
          <w:tab w:val="left" w:pos="851"/>
        </w:tabs>
        <w:spacing w:line="360" w:lineRule="auto"/>
        <w:jc w:val="center"/>
        <w:rPr>
          <w:b/>
          <w:bCs/>
          <w:color w:val="215868"/>
          <w:sz w:val="48"/>
          <w:szCs w:val="36"/>
        </w:rPr>
      </w:pPr>
      <w:r w:rsidRPr="004740CA">
        <w:rPr>
          <w:b/>
          <w:bCs/>
          <w:color w:val="215868"/>
          <w:sz w:val="48"/>
          <w:szCs w:val="36"/>
        </w:rPr>
        <w:t>Równania</w:t>
      </w:r>
    </w:p>
    <w:p w:rsidR="004740CA" w:rsidRPr="004740CA" w:rsidRDefault="004740CA" w:rsidP="004740CA">
      <w:pPr>
        <w:rPr>
          <w:lang w:eastAsia="pl-PL"/>
        </w:rPr>
      </w:pPr>
    </w:p>
    <w:p w:rsidR="008142BD" w:rsidRPr="008142BD" w:rsidRDefault="001336CA" w:rsidP="00911D3A">
      <w:pPr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10645E" wp14:editId="4DE75E83">
                <wp:simplePos x="0" y="0"/>
                <wp:positionH relativeFrom="column">
                  <wp:posOffset>70485</wp:posOffset>
                </wp:positionH>
                <wp:positionV relativeFrom="paragraph">
                  <wp:posOffset>3780790</wp:posOffset>
                </wp:positionV>
                <wp:extent cx="5629275" cy="1047750"/>
                <wp:effectExtent l="628650" t="38100" r="85725" b="95250"/>
                <wp:wrapNone/>
                <wp:docPr id="9" name="Objaśnienie prostokąt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0CA" w:rsidRPr="004740CA" w:rsidRDefault="001336CA" w:rsidP="004740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Jeżeli żadna liczba nie spełnia danego równania to</w:t>
                            </w:r>
                            <w:r w:rsid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Objaśnienie prostokątne 9" o:spid="_x0000_s1026" type="#_x0000_t61" style="position:absolute;margin-left:5.55pt;margin-top:297.7pt;width:443.25pt;height:8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" adj="-2216,14482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4740CA" w:rsidRPr="004740CA" w:rsidRDefault="001336CA" w:rsidP="004740CA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Jeżeli żadna liczba nie spełnia danego równania to</w:t>
                      </w:r>
                      <w:r w:rsid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="004740CA"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........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79A2A6" wp14:editId="6B616BE8">
                <wp:simplePos x="0" y="0"/>
                <wp:positionH relativeFrom="column">
                  <wp:posOffset>70485</wp:posOffset>
                </wp:positionH>
                <wp:positionV relativeFrom="paragraph">
                  <wp:posOffset>1228090</wp:posOffset>
                </wp:positionV>
                <wp:extent cx="5629275" cy="1047750"/>
                <wp:effectExtent l="628650" t="38100" r="85725" b="95250"/>
                <wp:wrapNone/>
                <wp:docPr id="11" name="Objaśnienie prostokąt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0CA" w:rsidRPr="004740CA" w:rsidRDefault="004740CA" w:rsidP="004740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Równanie </w:t>
                            </w:r>
                            <w:r w:rsidR="001336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5</w:t>
                            </w:r>
                            <w:r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x </w:t>
                            </w:r>
                            <w:r w:rsidR="001336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+</w:t>
                            </w:r>
                            <w:r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3</w:t>
                            </w:r>
                            <w:r w:rsidR="001336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y</w:t>
                            </w:r>
                            <w:r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="001336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-</w:t>
                            </w:r>
                            <w:r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="001336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4</w:t>
                            </w:r>
                            <w:r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= </w:t>
                            </w:r>
                            <w:r w:rsidR="001336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9</w:t>
                            </w:r>
                            <w:r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+ x</w:t>
                            </w:r>
                            <w:r w:rsidR="001336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- y</w:t>
                            </w: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jest</w:t>
                            </w: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równanie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m</w:t>
                            </w: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............... stopnia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bjaśnienie prostokątne 11" o:spid="_x0000_s1027" type="#_x0000_t61" style="position:absolute;margin-left:5.55pt;margin-top:96.7pt;width:443.25pt;height:8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" adj="-2216,14482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4740CA" w:rsidRPr="004740CA" w:rsidRDefault="004740CA" w:rsidP="004740CA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Równanie </w:t>
                      </w:r>
                      <w:r w:rsidR="001336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5</w:t>
                      </w:r>
                      <w:r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x </w:t>
                      </w:r>
                      <w:r w:rsidR="001336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+</w:t>
                      </w:r>
                      <w:r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3</w:t>
                      </w:r>
                      <w:r w:rsidR="001336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y</w:t>
                      </w:r>
                      <w:r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="001336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-</w:t>
                      </w:r>
                      <w:r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="001336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4</w:t>
                      </w:r>
                      <w:r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= </w:t>
                      </w:r>
                      <w:r w:rsidR="001336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9</w:t>
                      </w:r>
                      <w:r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+ x</w:t>
                      </w:r>
                      <w:r w:rsidR="001336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- y</w:t>
                      </w: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jest</w:t>
                      </w: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równanie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m</w:t>
                      </w: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............... stopnia</w:t>
                      </w:r>
                    </w:p>
                  </w:txbxContent>
                </v:textbox>
              </v:shape>
            </w:pict>
          </mc:Fallback>
        </mc:AlternateContent>
      </w:r>
      <w:r w:rsidR="009C24E5"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758690" wp14:editId="1EB80FB7">
                <wp:simplePos x="0" y="0"/>
                <wp:positionH relativeFrom="column">
                  <wp:posOffset>70485</wp:posOffset>
                </wp:positionH>
                <wp:positionV relativeFrom="paragraph">
                  <wp:posOffset>7638415</wp:posOffset>
                </wp:positionV>
                <wp:extent cx="5629275" cy="1047750"/>
                <wp:effectExtent l="628650" t="38100" r="85725" b="95250"/>
                <wp:wrapNone/>
                <wp:docPr id="14" name="Objaśnienie prostokątn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24E5" w:rsidRPr="004740CA" w:rsidRDefault="009C24E5" w:rsidP="009C24E5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 w:rsidRPr="009C24E5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Równanie równoważne równaniu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="001336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3</w:t>
                            </w:r>
                            <w:r w:rsidRPr="009C24E5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- (x + </w:t>
                            </w:r>
                            <w:r w:rsidR="001336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5</w:t>
                            </w:r>
                            <w:r w:rsidRPr="009C24E5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) = </w:t>
                            </w:r>
                            <w:r w:rsidR="001336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12</w:t>
                            </w:r>
                            <w:r w:rsidRPr="009C24E5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to: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bjaśnienie prostokątne 14" o:spid="_x0000_s1028" type="#_x0000_t61" style="position:absolute;margin-left:5.55pt;margin-top:601.45pt;width:443.25pt;height:82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" adj="-2216,14482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9C24E5" w:rsidRPr="004740CA" w:rsidRDefault="009C24E5" w:rsidP="009C24E5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 w:rsidRPr="009C24E5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Równanie równoważne równaniu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="001336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3</w:t>
                      </w:r>
                      <w:r w:rsidRPr="009C24E5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- (x + </w:t>
                      </w:r>
                      <w:r w:rsidR="001336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5</w:t>
                      </w:r>
                      <w:r w:rsidRPr="009C24E5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) = </w:t>
                      </w:r>
                      <w:r w:rsidR="001336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12</w:t>
                      </w:r>
                      <w:r w:rsidRPr="009C24E5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to:</w:t>
                      </w:r>
                    </w:p>
                  </w:txbxContent>
                </v:textbox>
              </v:shape>
            </w:pict>
          </mc:Fallback>
        </mc:AlternateContent>
      </w:r>
      <w:r w:rsidR="004740CA"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3FAB50" wp14:editId="239BC8A6">
                <wp:simplePos x="0" y="0"/>
                <wp:positionH relativeFrom="column">
                  <wp:posOffset>70485</wp:posOffset>
                </wp:positionH>
                <wp:positionV relativeFrom="paragraph">
                  <wp:posOffset>6390640</wp:posOffset>
                </wp:positionV>
                <wp:extent cx="5629275" cy="1047750"/>
                <wp:effectExtent l="628650" t="38100" r="85725" b="95250"/>
                <wp:wrapNone/>
                <wp:docPr id="13" name="Objaśnienie prostokątn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0CA" w:rsidRPr="004740CA" w:rsidRDefault="004740CA" w:rsidP="004740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Równanie </w:t>
                            </w:r>
                            <w:r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3</w:t>
                            </w:r>
                            <w:r w:rsidR="001336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t</w:t>
                            </w:r>
                            <w:r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="001336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–</w:t>
                            </w:r>
                            <w:r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2</w:t>
                            </w:r>
                            <w:r w:rsidR="001336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s</w:t>
                            </w:r>
                            <w:r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+ 1 = </w:t>
                            </w:r>
                            <w:r w:rsidR="001336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5 + r</w:t>
                            </w: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posiada ........... 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niewiadomych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bjaśnienie prostokątne 13" o:spid="_x0000_s1029" type="#_x0000_t61" style="position:absolute;margin-left:5.55pt;margin-top:503.2pt;width:443.25pt;height:82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" adj="-2216,14482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740CA" w:rsidRPr="004740CA" w:rsidRDefault="004740CA" w:rsidP="004740CA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Równanie </w:t>
                      </w:r>
                      <w:r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3</w:t>
                      </w:r>
                      <w:r w:rsidR="001336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t</w:t>
                      </w:r>
                      <w:r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="001336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–</w:t>
                      </w:r>
                      <w:r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2</w:t>
                      </w:r>
                      <w:r w:rsidR="001336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s</w:t>
                      </w:r>
                      <w:r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+ 1 = </w:t>
                      </w:r>
                      <w:r w:rsidR="001336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5 + r</w:t>
                      </w: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posiada ........... 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niewiadomych</w:t>
                      </w:r>
                    </w:p>
                  </w:txbxContent>
                </v:textbox>
              </v:shape>
            </w:pict>
          </mc:Fallback>
        </mc:AlternateContent>
      </w:r>
      <w:r w:rsidR="004740CA"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6D3EB4" wp14:editId="3C0B5449">
                <wp:simplePos x="0" y="0"/>
                <wp:positionH relativeFrom="column">
                  <wp:posOffset>70485</wp:posOffset>
                </wp:positionH>
                <wp:positionV relativeFrom="paragraph">
                  <wp:posOffset>5114290</wp:posOffset>
                </wp:positionV>
                <wp:extent cx="5629275" cy="1047750"/>
                <wp:effectExtent l="628650" t="38100" r="85725" b="95250"/>
                <wp:wrapNone/>
                <wp:docPr id="12" name="Objaśnienie prostokątn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0CA" w:rsidRPr="004740CA" w:rsidRDefault="004740CA" w:rsidP="004740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Jeżeli dwa równania mają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takie samo rozwiązanie to 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bjaśnienie prostokątne 12" o:spid="_x0000_s1030" type="#_x0000_t61" style="position:absolute;margin-left:5.55pt;margin-top:402.7pt;width:443.25pt;height:82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" adj="-2216,14482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4740CA" w:rsidRPr="004740CA" w:rsidRDefault="004740CA" w:rsidP="004740CA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Jeżeli dwa równania mają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takie samo rozwiązanie to ..............</w:t>
                      </w:r>
                    </w:p>
                  </w:txbxContent>
                </v:textbox>
              </v:shape>
            </w:pict>
          </mc:Fallback>
        </mc:AlternateContent>
      </w:r>
      <w:r w:rsidR="004740CA"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AD46A5" wp14:editId="277BDE6B">
                <wp:simplePos x="0" y="0"/>
                <wp:positionH relativeFrom="column">
                  <wp:posOffset>70485</wp:posOffset>
                </wp:positionH>
                <wp:positionV relativeFrom="paragraph">
                  <wp:posOffset>2523490</wp:posOffset>
                </wp:positionV>
                <wp:extent cx="5629275" cy="1047750"/>
                <wp:effectExtent l="628650" t="38100" r="85725" b="95250"/>
                <wp:wrapNone/>
                <wp:docPr id="10" name="Objaśnienie prostokąt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0CA" w:rsidRPr="004740CA" w:rsidRDefault="004740CA" w:rsidP="004740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Równanie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mające nieskończenie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wiele rozwiązań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to 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bjaśnienie prostokątne 10" o:spid="_x0000_s1031" type="#_x0000_t61" style="position:absolute;margin-left:5.55pt;margin-top:198.7pt;width:443.25pt;height:82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" adj="-2216,14482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4740CA" w:rsidRPr="004740CA" w:rsidRDefault="004740CA" w:rsidP="004740CA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Równanie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mające nieskończenie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wiele rozwiązań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to 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4740CA"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BCE615" wp14:editId="58D39A0E">
                <wp:simplePos x="0" y="0"/>
                <wp:positionH relativeFrom="column">
                  <wp:posOffset>70485</wp:posOffset>
                </wp:positionH>
                <wp:positionV relativeFrom="paragraph">
                  <wp:posOffset>-635</wp:posOffset>
                </wp:positionV>
                <wp:extent cx="5629275" cy="1047750"/>
                <wp:effectExtent l="628650" t="38100" r="85725" b="95250"/>
                <wp:wrapNone/>
                <wp:docPr id="8" name="Objaśnienie prostokąt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0CA" w:rsidRPr="004740CA" w:rsidRDefault="001336CA" w:rsidP="004740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Pierwiastek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równania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to 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inaczej……………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bjaśnienie prostokątne 8" o:spid="_x0000_s1032" type="#_x0000_t61" style="position:absolute;margin-left:5.55pt;margin-top:-.05pt;width:443.25pt;height:8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" adj="-2216,14482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4740CA" w:rsidRPr="004740CA" w:rsidRDefault="001336CA" w:rsidP="004740CA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Pierwiastek</w:t>
                      </w:r>
                      <w:r w:rsidR="004740CA"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równania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to 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inaczej……………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8142BD" w:rsidRPr="008142BD" w:rsidSect="008142BD">
      <w:headerReference w:type="default" r:id="rId8"/>
      <w:footerReference w:type="default" r:id="rId9"/>
      <w:pgSz w:w="11907" w:h="16839" w:code="9"/>
      <w:pgMar w:top="851" w:right="1134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B56" w:rsidRDefault="00910B56">
      <w:pPr>
        <w:spacing w:after="0" w:line="240" w:lineRule="auto"/>
      </w:pPr>
      <w:r>
        <w:separator/>
      </w:r>
    </w:p>
  </w:endnote>
  <w:endnote w:type="continuationSeparator" w:id="0">
    <w:p w:rsidR="00910B56" w:rsidRDefault="00910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6E9" w:rsidRDefault="00E4742E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294BCB42" wp14:editId="5BC15939">
              <wp:simplePos x="0" y="0"/>
              <wp:positionH relativeFrom="margin">
                <wp:posOffset>6288405</wp:posOffset>
              </wp:positionH>
              <wp:positionV relativeFrom="page">
                <wp:posOffset>9972040</wp:posOffset>
              </wp:positionV>
              <wp:extent cx="436880" cy="716915"/>
              <wp:effectExtent l="11430" t="8890" r="8890" b="7620"/>
              <wp:wrapNone/>
              <wp:docPr id="1" name="Grupa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2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6E9" w:rsidRPr="00FA0416" w:rsidRDefault="004226E9">
                            <w:pPr>
                              <w:pStyle w:val="Stopka"/>
                              <w:jc w:val="center"/>
                              <w:rPr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FA0416">
                              <w:rPr>
                                <w:color w:val="FFFFFF"/>
                              </w:rPr>
                              <w:fldChar w:fldCharType="begin"/>
                            </w:r>
                            <w:r w:rsidRPr="00FA0416">
                              <w:rPr>
                                <w:color w:val="FFFFFF"/>
                              </w:rPr>
                              <w:instrText>PAGE    \* MERGEFORMAT</w:instrText>
                            </w:r>
                            <w:r w:rsidRPr="00FA0416">
                              <w:rPr>
                                <w:color w:val="FFFFFF"/>
                              </w:rPr>
                              <w:fldChar w:fldCharType="separate"/>
                            </w:r>
                            <w:r w:rsidR="001336CA" w:rsidRPr="001336CA">
                              <w:rPr>
                                <w:noProof/>
                                <w:color w:val="FFFFFF"/>
                                <w:sz w:val="16"/>
                                <w:szCs w:val="16"/>
                              </w:rPr>
                              <w:t>1</w:t>
                            </w:r>
                            <w:r w:rsidRPr="00FA0416">
                              <w:rPr>
                                <w:color w:val="FFFFFF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80" o:spid="_x0000_s1035" style="position:absolute;margin-left:495.15pt;margin-top:785.2pt;width:34.4pt;height:56.45pt;z-index:251657728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6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+9esMAAADaAAAADwAAAGRycy9kb3ducmV2LnhtbESPzWrDMBCE74W8g9hAb7XcQJviWg6l&#10;UPClhMRJz4u1tZ1YK2PJP83TV4FAjsPMfMOkm9m0YqTeNZYVPEcxCOLS6oYrBYfi6+kNhPPIGlvL&#10;pOCPHGyyxUOKibYT72jc+0oECLsEFdTed4mUrqzJoItsRxy8X9sb9EH2ldQ9TgFuWrmK41dpsOGw&#10;UGNHnzWV5/1gFLzka3NyebG7eFl8/4ztthuOUqnH5fzxDsLT7O/hWzvXClZwvRJugM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vvXrDAAAA2gAAAA8AAAAAAAAAAAAA&#10;AAAAoQIAAGRycy9kb3ducmV2LnhtbFBLBQYAAAAABAAEAPkAAACRAwAAAAA=&#10;" strokecolor="#7f7f7f"/>
              <v:rect id="Rectangle 78" o:spid="_x0000_s1037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2/lMUA&#10;AADaAAAADwAAAGRycy9kb3ducmV2LnhtbESPQWvCQBSE7wX/w/KE3urGCqWmriKxQqEXq6Lt7ZF9&#10;zcZk34bsNon/vlsQehxm5htmsRpsLTpqfelYwXSSgCDOnS65UHA8bB+eQfiArLF2TAqu5GG1HN0t&#10;MNWu5w/q9qEQEcI+RQUmhCaV0ueGLPqJa4ij9+1aiyHKtpC6xT7CbS0fk+RJWiw5LhhsKDOUV/sf&#10;q6Aym8vre3XNPvnUZedd6Odf551S9+Nh/QIi0BD+w7f2m1Ywg78r8Qb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Tb+UxQAAANoAAAAPAAAAAAAAAAAAAAAAAJgCAABkcnMv&#10;ZG93bnJldi54bWxQSwUGAAAAAAQABAD1AAAAigMAAAAA&#10;" filled="f" strokecolor="#7f7f7f">
                <v:textbox>
                  <w:txbxContent>
                    <w:p w:rsidR="004226E9" w:rsidRPr="00FA0416" w:rsidRDefault="004226E9">
                      <w:pPr>
                        <w:pStyle w:val="Stopka"/>
                        <w:jc w:val="center"/>
                        <w:rPr>
                          <w:color w:val="FFFFFF"/>
                          <w:sz w:val="16"/>
                          <w:szCs w:val="16"/>
                        </w:rPr>
                      </w:pPr>
                      <w:r w:rsidRPr="00FA0416">
                        <w:rPr>
                          <w:color w:val="FFFFFF"/>
                        </w:rPr>
                        <w:fldChar w:fldCharType="begin"/>
                      </w:r>
                      <w:r w:rsidRPr="00FA0416">
                        <w:rPr>
                          <w:color w:val="FFFFFF"/>
                        </w:rPr>
                        <w:instrText>PAGE    \* MERGEFORMAT</w:instrText>
                      </w:r>
                      <w:r w:rsidRPr="00FA0416">
                        <w:rPr>
                          <w:color w:val="FFFFFF"/>
                        </w:rPr>
                        <w:fldChar w:fldCharType="separate"/>
                      </w:r>
                      <w:r w:rsidR="001336CA" w:rsidRPr="001336CA">
                        <w:rPr>
                          <w:noProof/>
                          <w:color w:val="FFFFFF"/>
                          <w:sz w:val="16"/>
                          <w:szCs w:val="16"/>
                        </w:rPr>
                        <w:t>1</w:t>
                      </w:r>
                      <w:r w:rsidRPr="00FA0416">
                        <w:rPr>
                          <w:color w:val="FFFFFF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B56" w:rsidRDefault="00910B56">
      <w:pPr>
        <w:spacing w:after="0" w:line="240" w:lineRule="auto"/>
      </w:pPr>
      <w:r>
        <w:separator/>
      </w:r>
    </w:p>
  </w:footnote>
  <w:footnote w:type="continuationSeparator" w:id="0">
    <w:p w:rsidR="00910B56" w:rsidRDefault="00910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6E9" w:rsidRDefault="00E4742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0E23563" wp14:editId="2126CBB7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2540" t="0" r="0" b="1270"/>
              <wp:wrapNone/>
              <wp:docPr id="5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26E9" w:rsidRPr="002C4363" w:rsidRDefault="004226E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652825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Co to jest równanie?</w:t>
                          </w:r>
                          <w:r w:rsidRPr="00FA0416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.</w:t>
                          </w:r>
                          <w:r w:rsidRPr="00FA0416">
                            <w:rPr>
                              <w:color w:val="FFFFFF"/>
                            </w:rPr>
                            <w:t xml:space="preserve">  </w:t>
                          </w:r>
                          <w:r w:rsidRPr="005E12F5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4226E9" w:rsidRPr="002C4363" w:rsidRDefault="004226E9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32" type="#_x0000_t202" style="position:absolute;margin-left:548.45pt;margin-top:231.5pt;width:32.25pt;height:378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1RYrgIAAKw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" filled="f" fillcolor="#666" stroked="f" strokeweight=".5pt">
              <v:path arrowok="t"/>
              <v:textbox style="layout-flow:vertical;mso-layout-flow-alt:bottom-to-top">
                <w:txbxContent>
                  <w:p w:rsidR="004226E9" w:rsidRPr="002C4363" w:rsidRDefault="004226E9">
                    <w:pPr>
                      <w:jc w:val="center"/>
                      <w:rPr>
                        <w:color w:val="FFFFFF"/>
                      </w:rPr>
                    </w:pPr>
                    <w:r w:rsidRPr="00652825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Co to jest równanie?</w:t>
                    </w:r>
                    <w:r w:rsidRPr="00FA0416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.</w:t>
                    </w:r>
                    <w:r w:rsidRPr="00FA0416">
                      <w:rPr>
                        <w:color w:val="FFFFFF"/>
                      </w:rPr>
                      <w:t xml:space="preserve">  </w:t>
                    </w:r>
                    <w:r w:rsidRPr="005E12F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III etap edukacyjny</w:t>
                    </w:r>
                  </w:p>
                  <w:p w:rsidR="004226E9" w:rsidRPr="002C4363" w:rsidRDefault="004226E9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8620086" wp14:editId="12BAF4BE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5D417E"/>
                          </a:gs>
                          <a:gs pos="80000">
                            <a:srgbClr val="7B58A6"/>
                          </a:gs>
                          <a:gs pos="100000">
                            <a:srgbClr val="7B57A8"/>
                          </a:gs>
                        </a:gsLst>
                        <a:lin ang="16200000"/>
                      </a:gradFill>
                      <a:ln w="9525">
                        <a:solidFill>
                          <a:srgbClr val="795D9B"/>
                        </a:solidFill>
                        <a:miter lim="800000"/>
                        <a:headEnd/>
                        <a:tailEnd/>
                      </a:ln>
                      <a:effectLst>
                        <a:outerShdw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txbx>
                      <w:txbxContent>
                        <w:p w:rsidR="004226E9" w:rsidRDefault="004226E9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33" style="position:absolute;margin-left:541.75pt;margin-top:0;width:53.6pt;height:841.9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" fillcolor="#5d417e" strokecolor="#795d9b">
              <v:fill color2="#7b57a8" rotate="t" angle="180" colors="0 #5d417e;52429f #7b58a6;1 #7b57a8" focus="100%" type="gradient">
                <o:fill v:ext="view" type="gradientUnscaled"/>
              </v:fill>
              <v:shadow on="t" color="black" opacity="22936f" origin=",.5" offset="0,.63889mm"/>
              <v:path arrowok="t"/>
              <v:textbox>
                <w:txbxContent>
                  <w:p w:rsidR="004226E9" w:rsidRDefault="004226E9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354521D"/>
    <w:multiLevelType w:val="hybridMultilevel"/>
    <w:tmpl w:val="E168D0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5D1A27"/>
    <w:multiLevelType w:val="hybridMultilevel"/>
    <w:tmpl w:val="924E2CC2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3D4661"/>
    <w:multiLevelType w:val="hybridMultilevel"/>
    <w:tmpl w:val="8D8468E8"/>
    <w:lvl w:ilvl="0" w:tplc="A6241D8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FC385B"/>
    <w:multiLevelType w:val="hybridMultilevel"/>
    <w:tmpl w:val="8966A3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D1F0358"/>
    <w:multiLevelType w:val="hybridMultilevel"/>
    <w:tmpl w:val="09A69606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0D659C5"/>
    <w:multiLevelType w:val="multilevel"/>
    <w:tmpl w:val="03EE3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AE71C9"/>
    <w:multiLevelType w:val="hybridMultilevel"/>
    <w:tmpl w:val="6CB6F598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40C7FB5"/>
    <w:multiLevelType w:val="hybridMultilevel"/>
    <w:tmpl w:val="137CD55A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20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19"/>
  </w:num>
  <w:num w:numId="18">
    <w:abstractNumId w:val="17"/>
  </w:num>
  <w:num w:numId="19">
    <w:abstractNumId w:val="12"/>
  </w:num>
  <w:num w:numId="20">
    <w:abstractNumId w:val="20"/>
  </w:num>
  <w:num w:numId="21">
    <w:abstractNumId w:val="14"/>
  </w:num>
  <w:num w:numId="22">
    <w:abstractNumId w:val="5"/>
  </w:num>
  <w:num w:numId="23">
    <w:abstractNumId w:val="7"/>
  </w:num>
  <w:num w:numId="24">
    <w:abstractNumId w:val="6"/>
  </w:num>
  <w:num w:numId="25">
    <w:abstractNumId w:val="10"/>
  </w:num>
  <w:num w:numId="26">
    <w:abstractNumId w:val="8"/>
  </w:num>
  <w:num w:numId="27">
    <w:abstractNumId w:val="15"/>
  </w:num>
  <w:num w:numId="28">
    <w:abstractNumId w:val="16"/>
  </w:num>
  <w:num w:numId="29">
    <w:abstractNumId w:val="13"/>
  </w:num>
  <w:num w:numId="30">
    <w:abstractNumId w:val="18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36CA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2F4745"/>
    <w:rsid w:val="003012F8"/>
    <w:rsid w:val="00313C00"/>
    <w:rsid w:val="00313C77"/>
    <w:rsid w:val="00322D94"/>
    <w:rsid w:val="003245E6"/>
    <w:rsid w:val="00335D2A"/>
    <w:rsid w:val="003367CA"/>
    <w:rsid w:val="0034678F"/>
    <w:rsid w:val="003531BD"/>
    <w:rsid w:val="00363955"/>
    <w:rsid w:val="0036692F"/>
    <w:rsid w:val="00366C37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E79E5"/>
    <w:rsid w:val="003F6AB7"/>
    <w:rsid w:val="004226E9"/>
    <w:rsid w:val="0043523E"/>
    <w:rsid w:val="00440514"/>
    <w:rsid w:val="00445235"/>
    <w:rsid w:val="00447CAC"/>
    <w:rsid w:val="0045338B"/>
    <w:rsid w:val="00456B46"/>
    <w:rsid w:val="004740CA"/>
    <w:rsid w:val="00483427"/>
    <w:rsid w:val="0048674D"/>
    <w:rsid w:val="00487F14"/>
    <w:rsid w:val="00494865"/>
    <w:rsid w:val="00495CF1"/>
    <w:rsid w:val="004D3BBC"/>
    <w:rsid w:val="004E612C"/>
    <w:rsid w:val="00524E3C"/>
    <w:rsid w:val="00525657"/>
    <w:rsid w:val="00526002"/>
    <w:rsid w:val="00533D49"/>
    <w:rsid w:val="00541E77"/>
    <w:rsid w:val="005474F0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369DA"/>
    <w:rsid w:val="00637734"/>
    <w:rsid w:val="00652825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646BC"/>
    <w:rsid w:val="00784236"/>
    <w:rsid w:val="00786B2F"/>
    <w:rsid w:val="007A1EF6"/>
    <w:rsid w:val="007A5143"/>
    <w:rsid w:val="007B4978"/>
    <w:rsid w:val="007D0166"/>
    <w:rsid w:val="007F6E27"/>
    <w:rsid w:val="007F7E19"/>
    <w:rsid w:val="008142BD"/>
    <w:rsid w:val="00815B14"/>
    <w:rsid w:val="00822FD0"/>
    <w:rsid w:val="00843353"/>
    <w:rsid w:val="00850ED2"/>
    <w:rsid w:val="008647E8"/>
    <w:rsid w:val="0086594A"/>
    <w:rsid w:val="0087262D"/>
    <w:rsid w:val="00875826"/>
    <w:rsid w:val="00886633"/>
    <w:rsid w:val="008A2553"/>
    <w:rsid w:val="008A7D0B"/>
    <w:rsid w:val="008C3BDB"/>
    <w:rsid w:val="008D3515"/>
    <w:rsid w:val="008D70DB"/>
    <w:rsid w:val="008E0E29"/>
    <w:rsid w:val="008E3144"/>
    <w:rsid w:val="008F2AF5"/>
    <w:rsid w:val="008F7EA5"/>
    <w:rsid w:val="00910B56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4E5"/>
    <w:rsid w:val="009C2C3D"/>
    <w:rsid w:val="009C2EA2"/>
    <w:rsid w:val="009D1405"/>
    <w:rsid w:val="009D7510"/>
    <w:rsid w:val="009E4734"/>
    <w:rsid w:val="009F608D"/>
    <w:rsid w:val="009F6862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0467"/>
    <w:rsid w:val="00A65BF4"/>
    <w:rsid w:val="00A70E60"/>
    <w:rsid w:val="00A8324F"/>
    <w:rsid w:val="00A851AE"/>
    <w:rsid w:val="00A94B7C"/>
    <w:rsid w:val="00AA27D2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25310"/>
    <w:rsid w:val="00C34D7F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DD6B29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4742E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0416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  <w:sz w:val="22"/>
      <w:szCs w:val="22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link w:val="Bezodstpw"/>
    <w:uiPriority w:val="99"/>
    <w:rsid w:val="003E79E5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  <w:sz w:val="22"/>
      <w:szCs w:val="22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link w:val="Bezodstpw"/>
    <w:uiPriority w:val="99"/>
    <w:rsid w:val="003E79E5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9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9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15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1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74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10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1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0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1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9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5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2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0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8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8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3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1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7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6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7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4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1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7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46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Równanie, niewiadoma, rysunek, zapis</cp:keywords>
  <cp:lastModifiedBy>Ania</cp:lastModifiedBy>
  <cp:revision>3</cp:revision>
  <cp:lastPrinted>2013-08-26T19:11:00Z</cp:lastPrinted>
  <dcterms:created xsi:type="dcterms:W3CDTF">2013-08-27T21:50:00Z</dcterms:created>
  <dcterms:modified xsi:type="dcterms:W3CDTF">2013-08-27T21:58:00Z</dcterms:modified>
</cp:coreProperties>
</file>